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72"/>
        <w:gridCol w:w="1797"/>
        <w:gridCol w:w="3118"/>
        <w:gridCol w:w="851"/>
        <w:gridCol w:w="1417"/>
        <w:gridCol w:w="1560"/>
        <w:gridCol w:w="1417"/>
      </w:tblGrid>
      <w:tr w:rsidR="00F0355B" w:rsidRPr="00F0355B" w14:paraId="3EDB1244" w14:textId="77777777" w:rsidTr="00CC15E1">
        <w:tc>
          <w:tcPr>
            <w:tcW w:w="472" w:type="dxa"/>
          </w:tcPr>
          <w:p w14:paraId="72D50B2C" w14:textId="3A19D679" w:rsidR="00C8076E" w:rsidRPr="00F0355B" w:rsidRDefault="00C8076E" w:rsidP="00C807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60133241"/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97" w:type="dxa"/>
          </w:tcPr>
          <w:p w14:paraId="721A93BD" w14:textId="6FE9D705" w:rsidR="00C8076E" w:rsidRPr="00F0355B" w:rsidRDefault="00C8076E" w:rsidP="00F203ED">
            <w:pPr>
              <w:ind w:left="-155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14:paraId="00A2A423" w14:textId="08977D10" w:rsidR="00C8076E" w:rsidRPr="00F0355B" w:rsidRDefault="00C8076E" w:rsidP="00C807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Местонахождение</w:t>
            </w:r>
          </w:p>
        </w:tc>
        <w:tc>
          <w:tcPr>
            <w:tcW w:w="851" w:type="dxa"/>
          </w:tcPr>
          <w:p w14:paraId="514A607A" w14:textId="77777777" w:rsidR="009473CA" w:rsidRPr="00F0355B" w:rsidRDefault="00C8076E" w:rsidP="009473CA">
            <w:pPr>
              <w:ind w:left="-111" w:right="-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по гос.</w:t>
            </w:r>
          </w:p>
          <w:p w14:paraId="7A7F8A88" w14:textId="2B9A15FD" w:rsidR="00C8076E" w:rsidRPr="00F0355B" w:rsidRDefault="00C8076E" w:rsidP="009473CA">
            <w:pPr>
              <w:ind w:left="-111" w:right="-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списку</w:t>
            </w:r>
          </w:p>
        </w:tc>
        <w:tc>
          <w:tcPr>
            <w:tcW w:w="1417" w:type="dxa"/>
          </w:tcPr>
          <w:p w14:paraId="09F28FFA" w14:textId="5E973F77" w:rsidR="00C8076E" w:rsidRPr="00F0355B" w:rsidRDefault="00C8076E" w:rsidP="00F203ED">
            <w:pPr>
              <w:ind w:left="-102" w:right="-1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о постановке на охрану</w:t>
            </w:r>
            <w:r w:rsidR="00C278DC"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/об утверждении границ</w:t>
            </w:r>
          </w:p>
        </w:tc>
        <w:tc>
          <w:tcPr>
            <w:tcW w:w="1560" w:type="dxa"/>
          </w:tcPr>
          <w:p w14:paraId="398A1F8B" w14:textId="6C228650" w:rsidR="00C8076E" w:rsidRPr="00F0355B" w:rsidRDefault="00C8076E" w:rsidP="00F203ED">
            <w:pPr>
              <w:ind w:left="-110" w:right="-1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историко-культурного значения</w:t>
            </w:r>
          </w:p>
        </w:tc>
        <w:tc>
          <w:tcPr>
            <w:tcW w:w="1417" w:type="dxa"/>
          </w:tcPr>
          <w:p w14:paraId="02E8FA68" w14:textId="5E03FB42" w:rsidR="00C8076E" w:rsidRPr="00F0355B" w:rsidRDefault="00C8076E" w:rsidP="00F203ED">
            <w:pPr>
              <w:ind w:left="-110" w:right="-1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видовая принадлежность памятника</w:t>
            </w:r>
          </w:p>
        </w:tc>
      </w:tr>
      <w:tr w:rsidR="00F0355B" w:rsidRPr="00F0355B" w14:paraId="6965BA80" w14:textId="77777777" w:rsidTr="00C8076E">
        <w:tc>
          <w:tcPr>
            <w:tcW w:w="10632" w:type="dxa"/>
            <w:gridSpan w:val="7"/>
          </w:tcPr>
          <w:p w14:paraId="759ED531" w14:textId="5CAF5AC4" w:rsidR="00C8076E" w:rsidRPr="00F0355B" w:rsidRDefault="00C8076E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</w:p>
        </w:tc>
      </w:tr>
      <w:tr w:rsidR="00F0355B" w:rsidRPr="00F0355B" w14:paraId="3E941CD2" w14:textId="77777777" w:rsidTr="00CC15E1">
        <w:trPr>
          <w:trHeight w:val="1002"/>
        </w:trPr>
        <w:tc>
          <w:tcPr>
            <w:tcW w:w="472" w:type="dxa"/>
          </w:tcPr>
          <w:p w14:paraId="7EB0AA85" w14:textId="76D86F05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7" w:type="dxa"/>
          </w:tcPr>
          <w:p w14:paraId="5A8AB157" w14:textId="2E0545E4" w:rsidR="009473CA" w:rsidRPr="00F0355B" w:rsidRDefault="009473CA" w:rsidP="009473CA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Памятник В.И. Ленину, 1958 г.</w:t>
            </w:r>
          </w:p>
        </w:tc>
        <w:tc>
          <w:tcPr>
            <w:tcW w:w="3118" w:type="dxa"/>
          </w:tcPr>
          <w:p w14:paraId="15C24EB8" w14:textId="12C47F29" w:rsidR="009473CA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Вимовец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, ул. Красная, возле домов № 7, 9, сквер</w:t>
            </w:r>
          </w:p>
        </w:tc>
        <w:tc>
          <w:tcPr>
            <w:tcW w:w="851" w:type="dxa"/>
          </w:tcPr>
          <w:p w14:paraId="5A52A2D6" w14:textId="5ED73E4F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14:paraId="2F3DDC36" w14:textId="2A2906C9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4141</w:t>
            </w:r>
          </w:p>
        </w:tc>
        <w:tc>
          <w:tcPr>
            <w:tcW w:w="1560" w:type="dxa"/>
          </w:tcPr>
          <w:p w14:paraId="7335CFBE" w14:textId="02F60D3D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417" w:type="dxa"/>
          </w:tcPr>
          <w:p w14:paraId="726F9AD7" w14:textId="5BDC0501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</w:tr>
      <w:tr w:rsidR="00F0355B" w:rsidRPr="00F0355B" w14:paraId="2FEC42CE" w14:textId="77777777" w:rsidTr="00CC15E1">
        <w:trPr>
          <w:trHeight w:val="1413"/>
        </w:trPr>
        <w:tc>
          <w:tcPr>
            <w:tcW w:w="472" w:type="dxa"/>
          </w:tcPr>
          <w:p w14:paraId="62132A24" w14:textId="15CBA497" w:rsidR="002D6D69" w:rsidRPr="00F0355B" w:rsidRDefault="002D6D69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97" w:type="dxa"/>
          </w:tcPr>
          <w:p w14:paraId="14449DB1" w14:textId="42BFDA45" w:rsidR="002D6D69" w:rsidRPr="00F0355B" w:rsidRDefault="002D6D69" w:rsidP="009473CA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Совхоз "Ладожский", награжденный орденом Ленина, 1967 г.</w:t>
            </w:r>
          </w:p>
        </w:tc>
        <w:tc>
          <w:tcPr>
            <w:tcW w:w="3118" w:type="dxa"/>
          </w:tcPr>
          <w:p w14:paraId="4C355D33" w14:textId="77777777" w:rsidR="002D6D69" w:rsidRPr="00F0355B" w:rsidRDefault="002D6D69" w:rsidP="002D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Вимовец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7625762" w14:textId="36453FE0" w:rsidR="002D6D69" w:rsidRPr="00F0355B" w:rsidRDefault="002D6D69" w:rsidP="002D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ул. Красная, 9</w:t>
            </w:r>
          </w:p>
        </w:tc>
        <w:tc>
          <w:tcPr>
            <w:tcW w:w="851" w:type="dxa"/>
          </w:tcPr>
          <w:p w14:paraId="02BF1A67" w14:textId="07CBE7B3" w:rsidR="002D6D69" w:rsidRPr="00F0355B" w:rsidRDefault="002D6D69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</w:t>
            </w:r>
          </w:p>
        </w:tc>
        <w:tc>
          <w:tcPr>
            <w:tcW w:w="1417" w:type="dxa"/>
          </w:tcPr>
          <w:p w14:paraId="7864A60D" w14:textId="2286438B" w:rsidR="002D6D69" w:rsidRPr="00F0355B" w:rsidRDefault="002D6D69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4111</w:t>
            </w:r>
          </w:p>
        </w:tc>
        <w:tc>
          <w:tcPr>
            <w:tcW w:w="1560" w:type="dxa"/>
          </w:tcPr>
          <w:p w14:paraId="48432940" w14:textId="6215B274" w:rsidR="002D6D69" w:rsidRPr="00F0355B" w:rsidRDefault="004178B6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417" w:type="dxa"/>
          </w:tcPr>
          <w:p w14:paraId="539255A3" w14:textId="49486A00" w:rsidR="002D6D69" w:rsidRPr="00F0355B" w:rsidRDefault="004178B6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0355B" w:rsidRPr="00F0355B" w14:paraId="2DB4E1B9" w14:textId="77777777" w:rsidTr="009837FC">
        <w:tc>
          <w:tcPr>
            <w:tcW w:w="10632" w:type="dxa"/>
            <w:gridSpan w:val="7"/>
          </w:tcPr>
          <w:p w14:paraId="0B433E2C" w14:textId="20CC070F" w:rsidR="00C8076E" w:rsidRPr="00F0355B" w:rsidRDefault="00C8076E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Объекты археологического наследия</w:t>
            </w:r>
          </w:p>
        </w:tc>
      </w:tr>
      <w:tr w:rsidR="00F0355B" w:rsidRPr="00F0355B" w14:paraId="0042D9C5" w14:textId="77777777" w:rsidTr="00CC15E1">
        <w:tc>
          <w:tcPr>
            <w:tcW w:w="472" w:type="dxa"/>
          </w:tcPr>
          <w:p w14:paraId="0F44317B" w14:textId="0A0ACC44" w:rsidR="00C8076E" w:rsidRPr="00F0355B" w:rsidRDefault="002D6D69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97" w:type="dxa"/>
          </w:tcPr>
          <w:p w14:paraId="462AE2CC" w14:textId="12D00033" w:rsidR="00C8076E" w:rsidRPr="00F0355B" w:rsidRDefault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</w:t>
            </w:r>
          </w:p>
        </w:tc>
        <w:tc>
          <w:tcPr>
            <w:tcW w:w="3118" w:type="dxa"/>
          </w:tcPr>
          <w:p w14:paraId="08A59159" w14:textId="2B0123CB" w:rsidR="009473CA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Вимовец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C5A8CC" w14:textId="0F4965F3" w:rsidR="009473CA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4,5 км к З от восточной окраины поселка (место пересечения а/д Ладожская – Двубратский и Ладожская – Восточная)</w:t>
            </w:r>
          </w:p>
          <w:p w14:paraId="03E96D0F" w14:textId="77777777" w:rsidR="009473CA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Координаты:</w:t>
            </w:r>
          </w:p>
          <w:p w14:paraId="764B7EE7" w14:textId="2D098ED9" w:rsidR="00C8076E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N 45º18.6132' E 39º51.3133'</w:t>
            </w:r>
          </w:p>
        </w:tc>
        <w:tc>
          <w:tcPr>
            <w:tcW w:w="851" w:type="dxa"/>
          </w:tcPr>
          <w:p w14:paraId="4950591B" w14:textId="648B0CA6" w:rsidR="00C8076E" w:rsidRPr="00F0355B" w:rsidRDefault="009473CA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A773DF2" w14:textId="4BEE287B" w:rsidR="00C8076E" w:rsidRPr="00F0355B" w:rsidRDefault="009473CA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</w:p>
        </w:tc>
        <w:tc>
          <w:tcPr>
            <w:tcW w:w="1560" w:type="dxa"/>
          </w:tcPr>
          <w:p w14:paraId="3B903E49" w14:textId="23C67D6D" w:rsidR="00C8076E" w:rsidRPr="00F0355B" w:rsidRDefault="009473CA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27B25A67" w14:textId="58000C2D" w:rsidR="00C8076E" w:rsidRPr="00F0355B" w:rsidRDefault="00C8076E" w:rsidP="00C8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24DFD13B" w14:textId="77777777" w:rsidTr="00CC15E1">
        <w:tc>
          <w:tcPr>
            <w:tcW w:w="472" w:type="dxa"/>
          </w:tcPr>
          <w:p w14:paraId="1FA8FE76" w14:textId="66869F90" w:rsidR="00C278DC" w:rsidRPr="00F0355B" w:rsidRDefault="002D6D69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97" w:type="dxa"/>
          </w:tcPr>
          <w:p w14:paraId="3136A892" w14:textId="590810B6" w:rsidR="00C278DC" w:rsidRPr="00F0355B" w:rsidRDefault="00C278DC" w:rsidP="00C2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Курганная группа</w:t>
            </w:r>
          </w:p>
        </w:tc>
        <w:tc>
          <w:tcPr>
            <w:tcW w:w="3118" w:type="dxa"/>
          </w:tcPr>
          <w:p w14:paraId="6828028F" w14:textId="77777777" w:rsidR="004E1391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Восточная,</w:t>
            </w:r>
          </w:p>
          <w:p w14:paraId="61F7290D" w14:textId="77777777" w:rsidR="004E1391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6,125 км к юго-востоку </w:t>
            </w:r>
          </w:p>
          <w:p w14:paraId="18EDB7A4" w14:textId="61EEB049" w:rsidR="00C278DC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от станицы</w:t>
            </w:r>
          </w:p>
        </w:tc>
        <w:tc>
          <w:tcPr>
            <w:tcW w:w="851" w:type="dxa"/>
          </w:tcPr>
          <w:p w14:paraId="72AAD6CE" w14:textId="6B183ECB" w:rsidR="00C278DC" w:rsidRPr="00F0355B" w:rsidRDefault="009473CA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  <w:r w:rsidR="004E1391" w:rsidRPr="00F03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1EFFA0F0" w14:textId="145C3CFD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560" w:type="dxa"/>
          </w:tcPr>
          <w:p w14:paraId="4FCDD3A7" w14:textId="0C538B4E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14:paraId="263D9DEA" w14:textId="7C13EC66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2A6C814D" w14:textId="77777777" w:rsidTr="00CC15E1">
        <w:tc>
          <w:tcPr>
            <w:tcW w:w="472" w:type="dxa"/>
          </w:tcPr>
          <w:p w14:paraId="396A9941" w14:textId="1A87EE1B" w:rsidR="009473CA" w:rsidRPr="00F0355B" w:rsidRDefault="002D6D69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97" w:type="dxa"/>
          </w:tcPr>
          <w:p w14:paraId="49861DC4" w14:textId="5CFF2A3D" w:rsidR="009473CA" w:rsidRPr="00F0355B" w:rsidRDefault="009473CA" w:rsidP="0094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Курганная группа</w:t>
            </w:r>
          </w:p>
        </w:tc>
        <w:tc>
          <w:tcPr>
            <w:tcW w:w="3118" w:type="dxa"/>
          </w:tcPr>
          <w:p w14:paraId="1CEBF847" w14:textId="77777777" w:rsidR="004E1391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Восточная, </w:t>
            </w:r>
          </w:p>
          <w:p w14:paraId="23A0891F" w14:textId="77777777" w:rsidR="004E1391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5,5 км к юго-востоку </w:t>
            </w:r>
          </w:p>
          <w:p w14:paraId="3930C929" w14:textId="60B93A9F" w:rsidR="009473CA" w:rsidRPr="00F0355B" w:rsidRDefault="004E1391" w:rsidP="004E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от станицы</w:t>
            </w:r>
          </w:p>
        </w:tc>
        <w:tc>
          <w:tcPr>
            <w:tcW w:w="851" w:type="dxa"/>
          </w:tcPr>
          <w:p w14:paraId="1FA20562" w14:textId="622CE414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  <w:r w:rsidR="004E1391" w:rsidRPr="00F03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169987A3" w14:textId="50A173B3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  <w:p w14:paraId="25B55220" w14:textId="5EC1ECAC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1C6114" w14:textId="3E00A6F1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14:paraId="33C512BC" w14:textId="44355846" w:rsidR="009473CA" w:rsidRPr="00F0355B" w:rsidRDefault="009473CA" w:rsidP="0094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37403677" w14:textId="77777777" w:rsidTr="00CC15E1">
        <w:tc>
          <w:tcPr>
            <w:tcW w:w="472" w:type="dxa"/>
          </w:tcPr>
          <w:p w14:paraId="1FA939FF" w14:textId="2ED4593C" w:rsidR="00C278DC" w:rsidRPr="00F0355B" w:rsidRDefault="002D6D69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97" w:type="dxa"/>
          </w:tcPr>
          <w:p w14:paraId="3A22A901" w14:textId="4A590D1A" w:rsidR="00C278DC" w:rsidRPr="00F0355B" w:rsidRDefault="00DE701B" w:rsidP="00C2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</w:t>
            </w:r>
          </w:p>
        </w:tc>
        <w:tc>
          <w:tcPr>
            <w:tcW w:w="3118" w:type="dxa"/>
          </w:tcPr>
          <w:p w14:paraId="44F8CD0A" w14:textId="77777777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Вимовец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E0EABF" w14:textId="7E9B671A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3,5 км к СЗ от восточной окраины поселка (место пересечения а/д Ладожская – Двубратский и Ладожская – Восточная) к северу от а/д Координаты:</w:t>
            </w:r>
          </w:p>
          <w:p w14:paraId="5EBA5C22" w14:textId="5E9A86EA" w:rsidR="00C278DC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N 45º19.6014' E 39º52.5513'</w:t>
            </w:r>
          </w:p>
        </w:tc>
        <w:tc>
          <w:tcPr>
            <w:tcW w:w="851" w:type="dxa"/>
          </w:tcPr>
          <w:p w14:paraId="2E6D7D36" w14:textId="5064BA05" w:rsidR="00C278DC" w:rsidRPr="00F0355B" w:rsidRDefault="00DE701B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96959EF" w14:textId="37137F47" w:rsidR="00C278DC" w:rsidRPr="00F0355B" w:rsidRDefault="00DE701B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</w:p>
        </w:tc>
        <w:tc>
          <w:tcPr>
            <w:tcW w:w="1560" w:type="dxa"/>
          </w:tcPr>
          <w:p w14:paraId="19ABED15" w14:textId="351DE140" w:rsidR="00C278DC" w:rsidRPr="00F0355B" w:rsidRDefault="00DE701B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73B30E80" w14:textId="46FFEE7A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3A6562DB" w14:textId="77777777" w:rsidTr="00CC15E1">
        <w:tc>
          <w:tcPr>
            <w:tcW w:w="472" w:type="dxa"/>
            <w:vMerge w:val="restart"/>
          </w:tcPr>
          <w:p w14:paraId="357657B6" w14:textId="1FCF4D83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97" w:type="dxa"/>
            <w:vMerge w:val="restart"/>
          </w:tcPr>
          <w:p w14:paraId="1BCA780A" w14:textId="77777777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Кургана группа</w:t>
            </w:r>
          </w:p>
          <w:p w14:paraId="2290D793" w14:textId="77777777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(2 насыпи)</w:t>
            </w:r>
          </w:p>
          <w:p w14:paraId="1DFEE962" w14:textId="1E51313D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Дубль</w:t>
            </w:r>
          </w:p>
          <w:p w14:paraId="180FAAD9" w14:textId="6B59DED2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Курганная группа</w:t>
            </w:r>
          </w:p>
        </w:tc>
        <w:tc>
          <w:tcPr>
            <w:tcW w:w="3118" w:type="dxa"/>
          </w:tcPr>
          <w:p w14:paraId="5C4276C5" w14:textId="77777777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Вимовец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1A167B" w14:textId="738AFC78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3,75 км к северо-западу от поселка, справа от трассы Ладожская - Восточная</w:t>
            </w:r>
          </w:p>
        </w:tc>
        <w:tc>
          <w:tcPr>
            <w:tcW w:w="851" w:type="dxa"/>
          </w:tcPr>
          <w:p w14:paraId="7FDD49BE" w14:textId="63C45972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762EECA" w14:textId="5787D705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627-п</w:t>
            </w:r>
          </w:p>
        </w:tc>
        <w:tc>
          <w:tcPr>
            <w:tcW w:w="1560" w:type="dxa"/>
          </w:tcPr>
          <w:p w14:paraId="596FA375" w14:textId="1C73F391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2ADEA4CF" w14:textId="57DF9106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58B39FAD" w14:textId="77777777" w:rsidTr="00CC15E1">
        <w:tc>
          <w:tcPr>
            <w:tcW w:w="472" w:type="dxa"/>
            <w:vMerge/>
          </w:tcPr>
          <w:p w14:paraId="295F1319" w14:textId="77777777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7" w:type="dxa"/>
            <w:vMerge/>
          </w:tcPr>
          <w:p w14:paraId="3F6C6D30" w14:textId="77777777" w:rsidR="00C16731" w:rsidRPr="00F0355B" w:rsidRDefault="00C16731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9AFD3D" w14:textId="77777777" w:rsidR="00C16731" w:rsidRPr="00F0355B" w:rsidRDefault="00C16731" w:rsidP="00C16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Восточная, </w:t>
            </w:r>
          </w:p>
          <w:p w14:paraId="59F1F05D" w14:textId="77777777" w:rsidR="00C16731" w:rsidRPr="00F0355B" w:rsidRDefault="00C16731" w:rsidP="00C16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0,525 км к юго-востоку </w:t>
            </w:r>
          </w:p>
          <w:p w14:paraId="3DA5B2BD" w14:textId="319F0C82" w:rsidR="00C16731" w:rsidRPr="00F0355B" w:rsidRDefault="00C16731" w:rsidP="00C16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от станицы</w:t>
            </w:r>
          </w:p>
        </w:tc>
        <w:tc>
          <w:tcPr>
            <w:tcW w:w="851" w:type="dxa"/>
          </w:tcPr>
          <w:p w14:paraId="18C6D082" w14:textId="31D356F9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5096</w:t>
            </w:r>
          </w:p>
        </w:tc>
        <w:tc>
          <w:tcPr>
            <w:tcW w:w="1417" w:type="dxa"/>
          </w:tcPr>
          <w:p w14:paraId="1E39C885" w14:textId="23E17B50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1560" w:type="dxa"/>
          </w:tcPr>
          <w:p w14:paraId="29CE601F" w14:textId="13BC6DFE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14:paraId="6D4A5BE0" w14:textId="775DFC3C" w:rsidR="00C16731" w:rsidRPr="00F0355B" w:rsidRDefault="00C16731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6700A961" w14:textId="77777777" w:rsidTr="00CC15E1">
        <w:tc>
          <w:tcPr>
            <w:tcW w:w="472" w:type="dxa"/>
          </w:tcPr>
          <w:p w14:paraId="5E8E343D" w14:textId="3DA95596" w:rsidR="00DE701B" w:rsidRPr="00F0355B" w:rsidRDefault="002D6D69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97" w:type="dxa"/>
          </w:tcPr>
          <w:p w14:paraId="1076E958" w14:textId="42392C16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</w:t>
            </w:r>
          </w:p>
        </w:tc>
        <w:tc>
          <w:tcPr>
            <w:tcW w:w="3118" w:type="dxa"/>
          </w:tcPr>
          <w:p w14:paraId="17FBA357" w14:textId="77777777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п. Южный,</w:t>
            </w:r>
          </w:p>
          <w:p w14:paraId="3CE29F00" w14:textId="7ED1B641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0,75 км к западу-юго-западу от поселка, севернее р. Кирпили</w:t>
            </w:r>
          </w:p>
        </w:tc>
        <w:tc>
          <w:tcPr>
            <w:tcW w:w="851" w:type="dxa"/>
          </w:tcPr>
          <w:p w14:paraId="5CFA8828" w14:textId="4EF6BBB0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2465979" w14:textId="660F6D62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627-п</w:t>
            </w:r>
          </w:p>
        </w:tc>
        <w:tc>
          <w:tcPr>
            <w:tcW w:w="1560" w:type="dxa"/>
          </w:tcPr>
          <w:p w14:paraId="2FE342DC" w14:textId="66B33C06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3C88CBD6" w14:textId="37F37B0D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18654750" w14:textId="77777777" w:rsidTr="00CC15E1">
        <w:tc>
          <w:tcPr>
            <w:tcW w:w="472" w:type="dxa"/>
          </w:tcPr>
          <w:p w14:paraId="1F6EE9DF" w14:textId="0D415962" w:rsidR="00DE701B" w:rsidRPr="00F0355B" w:rsidRDefault="002D6D69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97" w:type="dxa"/>
          </w:tcPr>
          <w:p w14:paraId="7D0EDE9C" w14:textId="7A215B94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</w:t>
            </w:r>
          </w:p>
        </w:tc>
        <w:tc>
          <w:tcPr>
            <w:tcW w:w="3118" w:type="dxa"/>
          </w:tcPr>
          <w:p w14:paraId="34A3AD9B" w14:textId="77777777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п. Южный,</w:t>
            </w:r>
          </w:p>
          <w:p w14:paraId="3E7EF544" w14:textId="0647EB0E" w:rsidR="00DE701B" w:rsidRPr="00F0355B" w:rsidRDefault="00DE701B" w:rsidP="00DE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4,75 км к северу от поселка, юго-западнее МТФ, балка Крутая</w:t>
            </w:r>
          </w:p>
        </w:tc>
        <w:tc>
          <w:tcPr>
            <w:tcW w:w="851" w:type="dxa"/>
          </w:tcPr>
          <w:p w14:paraId="27940F71" w14:textId="5BE45BF2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6211E71" w14:textId="68DDD8E1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627-п</w:t>
            </w:r>
          </w:p>
        </w:tc>
        <w:tc>
          <w:tcPr>
            <w:tcW w:w="1560" w:type="dxa"/>
          </w:tcPr>
          <w:p w14:paraId="6F99BE53" w14:textId="2C9614CA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782757EE" w14:textId="1AE4F407" w:rsidR="00DE701B" w:rsidRPr="00F0355B" w:rsidRDefault="00DE701B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tr w:rsidR="00F0355B" w:rsidRPr="00F0355B" w14:paraId="1A3CC8FA" w14:textId="77777777" w:rsidTr="00CC15E1">
        <w:tc>
          <w:tcPr>
            <w:tcW w:w="472" w:type="dxa"/>
          </w:tcPr>
          <w:p w14:paraId="006D99AA" w14:textId="6AAA1C0C" w:rsidR="00C278DC" w:rsidRPr="00F0355B" w:rsidRDefault="002D6D69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97" w:type="dxa"/>
          </w:tcPr>
          <w:p w14:paraId="07ACBAD2" w14:textId="7E833690" w:rsidR="00C278DC" w:rsidRPr="00F0355B" w:rsidRDefault="00DE701B" w:rsidP="00C2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Курганная группа</w:t>
            </w:r>
          </w:p>
        </w:tc>
        <w:tc>
          <w:tcPr>
            <w:tcW w:w="3118" w:type="dxa"/>
          </w:tcPr>
          <w:p w14:paraId="0887B647" w14:textId="54BAD5A9" w:rsidR="00C278DC" w:rsidRPr="00F0355B" w:rsidRDefault="00DE701B" w:rsidP="00C2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0355B">
              <w:rPr>
                <w:rFonts w:ascii="Times New Roman" w:hAnsi="Times New Roman" w:cs="Times New Roman"/>
                <w:sz w:val="24"/>
                <w:szCs w:val="24"/>
              </w:rPr>
              <w:t xml:space="preserve"> Ладожская, 8,05 км к северо-западу от станицы</w:t>
            </w:r>
          </w:p>
        </w:tc>
        <w:tc>
          <w:tcPr>
            <w:tcW w:w="851" w:type="dxa"/>
          </w:tcPr>
          <w:p w14:paraId="5968724F" w14:textId="0B2B4169" w:rsidR="00C278DC" w:rsidRPr="00F0355B" w:rsidRDefault="00DE701B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417" w:type="dxa"/>
          </w:tcPr>
          <w:p w14:paraId="16F61ED9" w14:textId="7A1748B9" w:rsidR="00FD173F" w:rsidRPr="00F0355B" w:rsidRDefault="00C278DC" w:rsidP="00DE7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 w:rsidR="00DE701B" w:rsidRPr="00F0355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1560" w:type="dxa"/>
          </w:tcPr>
          <w:p w14:paraId="7B0A3A67" w14:textId="33D1F164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14:paraId="526F7DE0" w14:textId="18265A1B" w:rsidR="00C278DC" w:rsidRPr="00F0355B" w:rsidRDefault="00C278DC" w:rsidP="00C2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5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</w:tr>
      <w:bookmarkEnd w:id="0"/>
    </w:tbl>
    <w:p w14:paraId="3F9D4A87" w14:textId="77777777" w:rsidR="00C8076E" w:rsidRDefault="00C8076E" w:rsidP="00F203ED"/>
    <w:sectPr w:rsidR="00C8076E" w:rsidSect="00CC15E1">
      <w:headerReference w:type="default" r:id="rId6"/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F084" w14:textId="77777777" w:rsidR="008A1ECC" w:rsidRDefault="008A1ECC" w:rsidP="00346123">
      <w:pPr>
        <w:spacing w:after="0" w:line="240" w:lineRule="auto"/>
      </w:pPr>
      <w:r>
        <w:separator/>
      </w:r>
    </w:p>
  </w:endnote>
  <w:endnote w:type="continuationSeparator" w:id="0">
    <w:p w14:paraId="6C7D5E25" w14:textId="77777777" w:rsidR="008A1ECC" w:rsidRDefault="008A1ECC" w:rsidP="0034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F3569" w14:textId="77777777" w:rsidR="008A1ECC" w:rsidRDefault="008A1ECC" w:rsidP="00346123">
      <w:pPr>
        <w:spacing w:after="0" w:line="240" w:lineRule="auto"/>
      </w:pPr>
      <w:r>
        <w:separator/>
      </w:r>
    </w:p>
  </w:footnote>
  <w:footnote w:type="continuationSeparator" w:id="0">
    <w:p w14:paraId="48EAE65C" w14:textId="77777777" w:rsidR="008A1ECC" w:rsidRDefault="008A1ECC" w:rsidP="00346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7781" w14:textId="7F0B39E7" w:rsidR="00346123" w:rsidRPr="00346123" w:rsidRDefault="00346123" w:rsidP="00346123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346123">
      <w:rPr>
        <w:rFonts w:ascii="Times New Roman" w:hAnsi="Times New Roman" w:cs="Times New Roman"/>
        <w:sz w:val="28"/>
        <w:szCs w:val="28"/>
      </w:rPr>
      <w:t xml:space="preserve">Список объектов культурного наследия, расположенных на территории </w:t>
    </w:r>
    <w:proofErr w:type="spellStart"/>
    <w:r w:rsidRPr="00346123">
      <w:rPr>
        <w:rFonts w:ascii="Times New Roman" w:hAnsi="Times New Roman" w:cs="Times New Roman"/>
        <w:sz w:val="28"/>
        <w:szCs w:val="28"/>
      </w:rPr>
      <w:t>Вимовского</w:t>
    </w:r>
    <w:proofErr w:type="spellEnd"/>
    <w:r w:rsidRPr="00346123">
      <w:rPr>
        <w:rFonts w:ascii="Times New Roman" w:hAnsi="Times New Roman" w:cs="Times New Roman"/>
        <w:sz w:val="28"/>
        <w:szCs w:val="28"/>
      </w:rPr>
      <w:t xml:space="preserve"> сельского поселения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DA"/>
    <w:rsid w:val="000A751E"/>
    <w:rsid w:val="002D6D69"/>
    <w:rsid w:val="00346123"/>
    <w:rsid w:val="003A2C48"/>
    <w:rsid w:val="003D5203"/>
    <w:rsid w:val="004178B6"/>
    <w:rsid w:val="004E1391"/>
    <w:rsid w:val="00790DFE"/>
    <w:rsid w:val="008459F2"/>
    <w:rsid w:val="008A1ECC"/>
    <w:rsid w:val="009473CA"/>
    <w:rsid w:val="00A074DA"/>
    <w:rsid w:val="00C16731"/>
    <w:rsid w:val="00C278DC"/>
    <w:rsid w:val="00C8076E"/>
    <w:rsid w:val="00CC15E1"/>
    <w:rsid w:val="00CD42B2"/>
    <w:rsid w:val="00D40DBB"/>
    <w:rsid w:val="00DE701B"/>
    <w:rsid w:val="00F0355B"/>
    <w:rsid w:val="00F203ED"/>
    <w:rsid w:val="00F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9202"/>
  <w15:chartTrackingRefBased/>
  <w15:docId w15:val="{04EDF273-FF58-4FB6-96CC-43431FAD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6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6123"/>
  </w:style>
  <w:style w:type="paragraph" w:styleId="a6">
    <w:name w:val="footer"/>
    <w:basedOn w:val="a"/>
    <w:link w:val="a7"/>
    <w:uiPriority w:val="99"/>
    <w:unhideWhenUsed/>
    <w:rsid w:val="00346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2024-08-14T16:28:00Z</cp:lastPrinted>
  <dcterms:created xsi:type="dcterms:W3CDTF">2024-02-29T18:01:00Z</dcterms:created>
  <dcterms:modified xsi:type="dcterms:W3CDTF">2024-08-25T06:31:00Z</dcterms:modified>
</cp:coreProperties>
</file>